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UUID：UUID1</w:t>
      </w:r>
    </w:p>
    <w:p>
      <w:r>
        <w:t>Host：Host1</w:t>
      </w:r>
    </w:p>
    <w:p>
      <w:r>
        <w:t>Port：Port1</w:t>
      </w:r>
    </w:p>
    <w:p>
      <w:r>
        <w:t>ID：ID1</w:t>
      </w:r>
    </w:p>
    <w:p>
      <w:r>
        <w:t>Name：Name1</w:t>
      </w:r>
    </w:p>
    <w:p>
      <w:r>
        <w:t>Temperature：Temperature1</w:t>
      </w:r>
    </w:p>
    <w:p>
      <w:r>
        <w:t>Similarity：Similarity1</w:t>
      </w:r>
    </w:p>
    <w:p>
      <w:r>
        <w:t>Type：Type1</w:t>
      </w:r>
    </w:p>
    <w:p>
      <w:r>
        <w:t>Timestamp：Timestamp1</w:t>
      </w:r>
    </w:p>
    <w:p>
      <w:r>
        <w:t>Time：2020-01-01 00:00:00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